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auto"/>
          <w:u w:val="none"/>
        </w:rPr>
      </w:pPr>
      <w:bookmarkStart w:id="0" w:name="_GoBack"/>
      <w:bookmarkEnd w:id="0"/>
      <w:r>
        <w:rPr/>
        <w:t>Disclaimer</w:t>
      </w:r>
    </w:p>
    <w:p>
      <w:pPr>
        <w:pStyle w:val="Normal"/>
        <w:rPr/>
      </w:pPr>
      <w:r>
        <w:rPr/>
        <w:t>Last updated: October 28, 2022</w:t>
      </w:r>
    </w:p>
    <w:p>
      <w:pPr>
        <w:pStyle w:val="Title"/>
        <w:rPr/>
      </w:pPr>
      <w:r>
        <w:rPr/>
        <w:t>Interpretation and Definitions</w:t>
      </w:r>
    </w:p>
    <w:p>
      <w:pPr>
        <w:pStyle w:val="Heading2"/>
        <w:rPr/>
      </w:pPr>
      <w:r>
        <w:rPr/>
        <w:t>Interpretation</w:t>
      </w:r>
    </w:p>
    <w:p>
      <w:pPr>
        <w:pStyle w:val="Normal"/>
        <w:rPr/>
      </w:pPr>
      <w:r>
        <w:rPr/>
        <w:t>The words of which the initial letter is capitalized have meanings defined under the following conditions. The following definitions shall have the same meaning regardless of whether they appear in singular or in plural.</w:t>
      </w:r>
    </w:p>
    <w:p>
      <w:pPr>
        <w:pStyle w:val="Heading2"/>
        <w:rPr/>
      </w:pPr>
      <w:r>
        <w:rPr/>
        <w:t>Definitions</w:t>
      </w:r>
    </w:p>
    <w:p>
      <w:pPr>
        <w:pStyle w:val="Normal"/>
        <w:rPr/>
      </w:pPr>
      <w:r>
        <w:rPr/>
        <w:t>For the purposes of this Disclaimer:</w:t>
      </w:r>
    </w:p>
    <w:p>
      <w:pPr>
        <w:pStyle w:val="ListParagraph"/>
        <w:rPr/>
      </w:pPr>
      <w:r>
        <w:rPr>
          <w:b/>
        </w:rPr>
        <w:t>Company</w:t>
      </w:r>
      <w:r>
        <w:rPr/>
        <w:t xml:space="preserve"> (referred to as either "the Company", "We", "Us" or "Our" in this Disclaimer) refers to CANStudio.</w:t>
      </w:r>
    </w:p>
    <w:p>
      <w:pPr>
        <w:pStyle w:val="ListParagraph"/>
        <w:rPr/>
      </w:pPr>
      <w:r>
        <w:rPr>
          <w:b/>
        </w:rPr>
        <w:t>Service</w:t>
      </w:r>
      <w:r>
        <w:rPr/>
        <w:t xml:space="preserve"> refers to the Application.</w:t>
      </w:r>
    </w:p>
    <w:p>
      <w:pPr>
        <w:pStyle w:val="ListParagraph"/>
        <w:rPr/>
      </w:pPr>
      <w:r>
        <w:rPr>
          <w:b/>
        </w:rPr>
        <w:t>You</w:t>
      </w:r>
      <w:r>
        <w:rPr/>
        <w:t xml:space="preserve"> means the individual accessing the Service, or the company, or other legal entity on behalf of which such individual is accessing or using the Service, as applicable.</w:t>
      </w:r>
    </w:p>
    <w:p>
      <w:pPr>
        <w:pStyle w:val="ListParagraph"/>
        <w:rPr/>
      </w:pPr>
      <w:r>
        <w:rPr>
          <w:b/>
        </w:rPr>
        <w:t>Application</w:t>
      </w:r>
      <w:r>
        <w:rPr/>
        <w:t xml:space="preserve"> means the software program provided by the Company downloaded by You on any electronic device named CANStudio.</w:t>
      </w:r>
    </w:p>
    <w:p>
      <w:pPr>
        <w:pStyle w:val="Title"/>
        <w:rPr/>
      </w:pPr>
      <w:r>
        <w:rPr/>
        <w:t>Disclaimer</w:t>
      </w:r>
    </w:p>
    <w:p>
      <w:pPr>
        <w:pStyle w:val="Normal"/>
        <w:rPr/>
      </w:pPr>
      <w:r>
        <w:rPr/>
        <w:t>The information contained on the Service is for general information purposes only.</w:t>
      </w:r>
    </w:p>
    <w:p>
      <w:pPr>
        <w:pStyle w:val="Normal"/>
        <w:rPr/>
      </w:pPr>
      <w:r>
        <w:rPr/>
        <w:t>The Company assumes no responsibility for errors or omissions in the contents of the Service.</w:t>
      </w:r>
    </w:p>
    <w:p>
      <w:pPr>
        <w:pStyle w:val="Normal"/>
        <w:rPr/>
      </w:pPr>
      <w:r>
        <w:rPr/>
        <w:t xml:space="preserve">In no event shall the Company be liable for any special, direct, indirect, consequential, or incidental damages or any damages whatsoever, whether in an action of contract, negligence or other tort, arising out of or in connection with the use of the Service or the contents of the Service. The Company reserves the right to make additions, deletions, or modifications to the contents on the Service at any time without prior notice. </w:t>
      </w:r>
    </w:p>
    <w:p>
      <w:pPr>
        <w:pStyle w:val="Normal"/>
        <w:rPr/>
      </w:pPr>
      <w:r>
        <w:rPr/>
        <w:t>The Company does not warrant that the Service is free of viruses or other harmful components.</w:t>
      </w:r>
    </w:p>
    <w:p>
      <w:pPr>
        <w:pStyle w:val="Title"/>
        <w:rPr/>
      </w:pPr>
      <w:r>
        <w:rPr/>
        <w:t>External Links Disclaimer</w:t>
      </w:r>
    </w:p>
    <w:p>
      <w:pPr>
        <w:pStyle w:val="Normal"/>
        <w:rPr/>
      </w:pPr>
      <w:r>
        <w:rPr/>
        <w:t>The Service may contain links to external websites that are not provided or maintained by or in any way affiliated with the Company.</w:t>
      </w:r>
    </w:p>
    <w:p>
      <w:pPr>
        <w:pStyle w:val="Normal"/>
        <w:rPr/>
      </w:pPr>
      <w:r>
        <w:rPr/>
        <w:t>Please note that the Company does not guarantee the accuracy, relevance, timeliness, or completeness of any information on these external websites.</w:t>
      </w:r>
    </w:p>
    <w:p>
      <w:pPr>
        <w:pStyle w:val="Title"/>
        <w:rPr/>
      </w:pPr>
      <w:r>
        <w:rPr/>
        <w:t>Errors and Omissions Disclaimer</w:t>
      </w:r>
    </w:p>
    <w:p>
      <w:pPr>
        <w:pStyle w:val="Normal"/>
        <w:rPr/>
      </w:pPr>
      <w:r>
        <w:rPr/>
        <w:t>The information given by the Service is for general guidance on matters of interest only. Even if the Company takes every precaution to insure that the content of the Service is both current and accurate, errors can occur. Plus, given the changing nature of laws, rules and regulations, there may be delays, omissions or inaccuracies in the information contained on the Service.</w:t>
      </w:r>
    </w:p>
    <w:p>
      <w:pPr>
        <w:pStyle w:val="Normal"/>
        <w:rPr/>
      </w:pPr>
      <w:r>
        <w:rPr/>
        <w:t>The Company is not responsible for any errors or omissions, or for the results obtained from the use of this information.</w:t>
      </w:r>
    </w:p>
    <w:p>
      <w:pPr>
        <w:pStyle w:val="Title"/>
        <w:rPr/>
      </w:pPr>
      <w:r>
        <w:rPr/>
        <w:t>Fair Use Disclaimer</w:t>
      </w:r>
    </w:p>
    <w:p>
      <w:pPr>
        <w:pStyle w:val="Normal"/>
        <w:rPr/>
      </w:pPr>
      <w:r>
        <w:rPr/>
        <w:t>The Company may use copyrighted material which has not always been specifically authorized by the copyright owner. The Company is making such material available for criticism, comment, news reporting, teaching, scholarship, or research.</w:t>
      </w:r>
    </w:p>
    <w:p>
      <w:pPr>
        <w:pStyle w:val="Normal"/>
        <w:rPr/>
      </w:pPr>
      <w:r>
        <w:rPr/>
        <w:t>The Company believes this constitutes a "fair use" of any such copyrighted material as provided for in section 107 of the United States Copyright law.</w:t>
      </w:r>
    </w:p>
    <w:p>
      <w:pPr>
        <w:pStyle w:val="Normal"/>
        <w:rPr/>
      </w:pPr>
      <w:r>
        <w:rPr/>
        <w:t>If You wish to use copyrighted material from the Service for your own purposes that go beyond fair use, You must obtain permission from the copyright owner.</w:t>
      </w:r>
    </w:p>
    <w:p>
      <w:pPr>
        <w:pStyle w:val="Title"/>
        <w:rPr/>
      </w:pPr>
      <w:r>
        <w:rPr/>
        <w:t>Views Expressed Disclaimer</w:t>
      </w:r>
    </w:p>
    <w:p>
      <w:pPr>
        <w:pStyle w:val="Normal"/>
        <w:rPr/>
      </w:pPr>
      <w:r>
        <w:rPr/>
        <w:t>The Service may contain views and opinions which are those of the authors and do not necessarily reflect the official policy or position of any other author, agency, organization, employer or company, including the Company.</w:t>
      </w:r>
    </w:p>
    <w:p>
      <w:pPr>
        <w:pStyle w:val="Normal"/>
        <w:rPr/>
      </w:pPr>
      <w:r>
        <w:rPr/>
        <w:t>Comments published by users are their sole responsibility and the users will take full responsibility, liability and blame for any libel or litigation that results from something written in or as a direct result of something written in a comment. The Company is not liable for any comment published by users and reserves the right to delete any comment for any reason whatsoever.</w:t>
      </w:r>
    </w:p>
    <w:p>
      <w:pPr>
        <w:pStyle w:val="Title"/>
        <w:rPr/>
      </w:pPr>
      <w:r>
        <w:rPr/>
        <w:t>No Responsibility Disclaimer</w:t>
      </w:r>
    </w:p>
    <w:p>
      <w:pPr>
        <w:pStyle w:val="Normal"/>
        <w:rPr/>
      </w:pPr>
      <w:r>
        <w:rPr/>
        <w:t>The information on the Service is provided with the understanding that the Company is not herein engaged in rendering legal, accounting, tax, or other professional advice and services. As such, it should not be used as a substitute for consultation with professional accounting, tax, legal or other competent advisers.</w:t>
      </w:r>
    </w:p>
    <w:p>
      <w:pPr>
        <w:pStyle w:val="Normal"/>
        <w:rPr/>
      </w:pPr>
      <w:r>
        <w:rPr/>
        <w:t>In no event shall the Company or its suppliers be liable for any special, incidental, indirect, or consequential damages whatsoever arising out of or in connection with your access or use or inability to access or use the Service.</w:t>
      </w:r>
    </w:p>
    <w:p>
      <w:pPr>
        <w:pStyle w:val="Title"/>
        <w:rPr/>
      </w:pPr>
      <w:r>
        <w:rPr/>
        <w:t>"Use at Your Own Risk" Disclaimer</w:t>
      </w:r>
    </w:p>
    <w:p>
      <w:pPr>
        <w:pStyle w:val="Normal"/>
        <w:rPr/>
      </w:pPr>
      <w:r>
        <w:rPr/>
        <w:t>All information in the Service is provided "as is", with no guarantee of completeness, accuracy, timeliness or of the results obtained from the use of this information, and without warranty of any kind, express or implied, including, but not limited to warranties of performance, merchantability and fitness for a particular purpose.</w:t>
      </w:r>
    </w:p>
    <w:p>
      <w:pPr>
        <w:pStyle w:val="Normal"/>
        <w:rPr/>
      </w:pPr>
      <w:r>
        <w:rPr/>
        <w:t>The Company will not be liable to You or anyone else for any decision made or action taken in reliance on the information given by the Service or for any consequential, special or similar damages, even if advised of the possibility of such damages.</w:t>
      </w:r>
    </w:p>
    <w:p>
      <w:pPr>
        <w:pStyle w:val="Title"/>
        <w:rPr/>
      </w:pPr>
      <w:r>
        <w:rPr/>
        <w:t>Contact Us</w:t>
      </w:r>
    </w:p>
    <w:p>
      <w:pPr>
        <w:pStyle w:val="Normal"/>
        <w:rPr/>
      </w:pPr>
      <w:r>
        <w:rPr/>
        <w:t>If you have any questions about this Disclaimer, You can contact Us:</w:t>
      </w:r>
    </w:p>
    <w:p>
      <w:pPr>
        <w:pStyle w:val="ListBullet"/>
        <w:numPr>
          <w:ilvl w:val="0"/>
          <w:numId w:val="1"/>
        </w:numPr>
        <w:spacing w:before="0" w:after="200"/>
        <w:contextualSpacing/>
        <w:rPr/>
      </w:pPr>
      <w:r>
        <w:rPr/>
        <w:t>By email: phasorsys@gmail.com</w:t>
      </w:r>
    </w:p>
    <w:sectPr>
      <w:type w:val="nextPage"/>
      <w:pgSz w:w="12240" w:h="15840"/>
      <w:pgMar w:left="1800" w:right="180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urier">
    <w:altName w:val="Courier New"/>
    <w:charset w:val="01"/>
    <w:family w:val="roman"/>
    <w:pitch w:val="variable"/>
  </w:font>
  <w:font w:name="Liberation Sans">
    <w:altName w:val="Arial"/>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80177"/>
    <w:pPr>
      <w:widowControl/>
      <w:suppressAutoHyphens w:val="true"/>
      <w:bidi w:val="0"/>
      <w:spacing w:lineRule="auto" w:line="276" w:before="0" w:after="200"/>
      <w:jc w:val="left"/>
    </w:pPr>
    <w:rPr>
      <w:rFonts w:ascii="Cambria" w:hAnsi="Cambria" w:eastAsia="ＭＳ 明朝" w:cs="" w:asciiTheme="minorHAnsi" w:cstheme="minorBidi" w:eastAsiaTheme="minorEastAsia" w:hAnsiTheme="minorHAnsi"/>
      <w:color w:val="auto"/>
      <w:kern w:val="0"/>
      <w:sz w:val="22"/>
      <w:szCs w:val="22"/>
      <w:lang w:val="en-US" w:eastAsia="en-US" w:bidi="ar-SA"/>
    </w:rPr>
  </w:style>
  <w:style w:type="paragraph" w:styleId="Heading1">
    <w:name w:val="Heading 1"/>
    <w:basedOn w:val="Normal"/>
    <w:next w:val="Normal"/>
    <w:link w:val="10"/>
    <w:uiPriority w:val="9"/>
    <w:qFormat/>
    <w:rsid w:val="00fc693f"/>
    <w:pPr>
      <w:keepNext w:val="true"/>
      <w:keepLines/>
      <w:spacing w:before="480" w:after="0"/>
      <w:outlineLvl w:val="0"/>
    </w:pPr>
    <w:rPr>
      <w:rFonts w:ascii="Calibri" w:hAnsi="Calibri" w:eastAsia="ＭＳ ゴシック" w:cs=""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22"/>
    <w:uiPriority w:val="9"/>
    <w:unhideWhenUsed/>
    <w:qFormat/>
    <w:rsid w:val="00fc693f"/>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rPr>
  </w:style>
  <w:style w:type="paragraph" w:styleId="Heading3">
    <w:name w:val="Heading 3"/>
    <w:basedOn w:val="Normal"/>
    <w:next w:val="Normal"/>
    <w:link w:val="32"/>
    <w:uiPriority w:val="9"/>
    <w:unhideWhenUsed/>
    <w:qFormat/>
    <w:rsid w:val="00fc693f"/>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Normal"/>
    <w:link w:val="40"/>
    <w:uiPriority w:val="9"/>
    <w:semiHidden/>
    <w:unhideWhenUsed/>
    <w:qFormat/>
    <w:rsid w:val="00fc693f"/>
    <w:pPr>
      <w:keepNext w:val="true"/>
      <w:keepLines/>
      <w:spacing w:before="200" w:after="0"/>
      <w:outlineLvl w:val="3"/>
    </w:pPr>
    <w:rPr>
      <w:rFonts w:ascii="Calibri" w:hAnsi="Calibri" w:eastAsia="ＭＳ ゴシック" w:cs="" w:asciiTheme="majorHAnsi" w:cstheme="majorBidi" w:eastAsiaTheme="majorEastAsia" w:hAnsiTheme="majorHAnsi"/>
      <w:b/>
      <w:bCs/>
      <w:i/>
      <w:iCs/>
      <w:color w:val="4F81BD" w:themeColor="accent1"/>
    </w:rPr>
  </w:style>
  <w:style w:type="paragraph" w:styleId="Heading5">
    <w:name w:val="Heading 5"/>
    <w:basedOn w:val="Normal"/>
    <w:next w:val="Normal"/>
    <w:link w:val="50"/>
    <w:uiPriority w:val="9"/>
    <w:semiHidden/>
    <w:unhideWhenUsed/>
    <w:qFormat/>
    <w:rsid w:val="00fc693f"/>
    <w:pPr>
      <w:keepNext w:val="true"/>
      <w:keepLines/>
      <w:spacing w:before="200" w:after="0"/>
      <w:outlineLvl w:val="4"/>
    </w:pPr>
    <w:rPr>
      <w:rFonts w:ascii="Calibri" w:hAnsi="Calibri" w:eastAsia="ＭＳ ゴシック" w:cs="" w:asciiTheme="majorHAnsi" w:cstheme="majorBidi" w:eastAsiaTheme="majorEastAsia" w:hAnsiTheme="majorHAnsi"/>
      <w:color w:val="243F60" w:themeColor="accent1" w:themeShade="7f"/>
    </w:rPr>
  </w:style>
  <w:style w:type="paragraph" w:styleId="Heading6">
    <w:name w:val="Heading 6"/>
    <w:basedOn w:val="Normal"/>
    <w:next w:val="Normal"/>
    <w:link w:val="60"/>
    <w:uiPriority w:val="9"/>
    <w:semiHidden/>
    <w:unhideWhenUsed/>
    <w:qFormat/>
    <w:rsid w:val="00fc693f"/>
    <w:pPr>
      <w:keepNext w:val="true"/>
      <w:keepLines/>
      <w:spacing w:before="200" w:after="0"/>
      <w:outlineLvl w:val="5"/>
    </w:pPr>
    <w:rPr>
      <w:rFonts w:ascii="Calibri" w:hAnsi="Calibri" w:eastAsia="ＭＳ ゴシック" w:cs="" w:asciiTheme="majorHAnsi" w:cstheme="majorBidi" w:eastAsiaTheme="majorEastAsia" w:hAnsiTheme="majorHAnsi"/>
      <w:i/>
      <w:iCs/>
      <w:color w:val="243F60" w:themeColor="accent1" w:themeShade="7f"/>
    </w:rPr>
  </w:style>
  <w:style w:type="paragraph" w:styleId="Heading7">
    <w:name w:val="Heading 7"/>
    <w:basedOn w:val="Normal"/>
    <w:next w:val="Normal"/>
    <w:link w:val="70"/>
    <w:uiPriority w:val="9"/>
    <w:semiHidden/>
    <w:unhideWhenUsed/>
    <w:qFormat/>
    <w:rsid w:val="00fc693f"/>
    <w:pPr>
      <w:keepNext w:val="true"/>
      <w:keepLines/>
      <w:spacing w:before="200" w:after="0"/>
      <w:outlineLvl w:val="6"/>
    </w:pPr>
    <w:rPr>
      <w:rFonts w:ascii="Calibri" w:hAnsi="Calibri" w:eastAsia="ＭＳ ゴシック" w:cs="" w:asciiTheme="majorHAnsi" w:cstheme="majorBidi" w:eastAsiaTheme="majorEastAsia" w:hAnsiTheme="majorHAnsi"/>
      <w:i/>
      <w:iCs/>
      <w:color w:val="404040" w:themeColor="text1" w:themeTint="bf"/>
    </w:rPr>
  </w:style>
  <w:style w:type="paragraph" w:styleId="Heading8">
    <w:name w:val="Heading 8"/>
    <w:basedOn w:val="Normal"/>
    <w:next w:val="Normal"/>
    <w:link w:val="80"/>
    <w:uiPriority w:val="9"/>
    <w:semiHidden/>
    <w:unhideWhenUsed/>
    <w:qFormat/>
    <w:rsid w:val="00fc693f"/>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sz w:val="20"/>
      <w:szCs w:val="20"/>
    </w:rPr>
  </w:style>
  <w:style w:type="paragraph" w:styleId="Heading9">
    <w:name w:val="Heading 9"/>
    <w:basedOn w:val="Normal"/>
    <w:next w:val="Normal"/>
    <w:link w:val="90"/>
    <w:uiPriority w:val="9"/>
    <w:semiHidden/>
    <w:unhideWhenUsed/>
    <w:qFormat/>
    <w:rsid w:val="00fc693f"/>
    <w:pPr>
      <w:keepNext w:val="true"/>
      <w:keepLines/>
      <w:spacing w:before="200" w:after="0"/>
      <w:outlineLvl w:val="8"/>
    </w:pPr>
    <w:rPr>
      <w:rFonts w:ascii="Calibri" w:hAnsi="Calibri" w:eastAsia="ＭＳ ゴシック"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link w:val="1"/>
    <w:uiPriority w:val="9"/>
    <w:qFormat/>
    <w:rsid w:val="00fc693f"/>
    <w:rPr>
      <w:rFonts w:ascii="Calibri" w:hAnsi="Calibri" w:eastAsia="ＭＳ ゴシック" w:cs="" w:asciiTheme="majorHAnsi" w:cstheme="majorBidi" w:eastAsiaTheme="majorEastAsia" w:hAnsiTheme="majorHAnsi"/>
      <w:b/>
      <w:bCs/>
      <w:color w:val="365F91" w:themeColor="accent1" w:themeShade="bf"/>
      <w:sz w:val="28"/>
      <w:szCs w:val="28"/>
    </w:rPr>
  </w:style>
  <w:style w:type="character" w:styleId="2" w:customStyle="1">
    <w:name w:val="Заголовок 2 Знак"/>
    <w:basedOn w:val="DefaultParagraphFont"/>
    <w:link w:val="21"/>
    <w:uiPriority w:val="9"/>
    <w:qFormat/>
    <w:rsid w:val="00fc693f"/>
    <w:rPr>
      <w:rFonts w:ascii="Calibri" w:hAnsi="Calibri" w:eastAsia="ＭＳ ゴシック" w:cs="" w:asciiTheme="majorHAnsi" w:cstheme="majorBidi" w:eastAsiaTheme="majorEastAsia" w:hAnsiTheme="majorHAnsi"/>
      <w:b/>
      <w:bCs/>
      <w:color w:val="4F81BD" w:themeColor="accent1"/>
      <w:sz w:val="26"/>
      <w:szCs w:val="26"/>
    </w:rPr>
  </w:style>
  <w:style w:type="character" w:styleId="3" w:customStyle="1">
    <w:name w:val="Заголовок 3 Знак"/>
    <w:basedOn w:val="DefaultParagraphFont"/>
    <w:link w:val="31"/>
    <w:uiPriority w:val="9"/>
    <w:qFormat/>
    <w:rsid w:val="00fc693f"/>
    <w:rPr>
      <w:rFonts w:ascii="Calibri" w:hAnsi="Calibri" w:eastAsia="ＭＳ ゴシック" w:cs="" w:asciiTheme="majorHAnsi" w:cstheme="majorBidi" w:eastAsiaTheme="majorEastAsia" w:hAnsiTheme="majorHAnsi"/>
      <w:b/>
      <w:bCs/>
      <w:color w:val="4F81BD" w:themeColor="accent1"/>
    </w:rPr>
  </w:style>
  <w:style w:type="character" w:styleId="Style5" w:customStyle="1">
    <w:name w:val="Название Знак"/>
    <w:basedOn w:val="DefaultParagraphFont"/>
    <w:link w:val="a6"/>
    <w:uiPriority w:val="10"/>
    <w:qFormat/>
    <w:rsid w:val="00fc693f"/>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character" w:styleId="Style6" w:customStyle="1">
    <w:name w:val="Подзаголовок Знак"/>
    <w:basedOn w:val="DefaultParagraphFont"/>
    <w:link w:val="a8"/>
    <w:uiPriority w:val="11"/>
    <w:qFormat/>
    <w:rsid w:val="00fc693f"/>
    <w:rPr>
      <w:rFonts w:ascii="Calibri" w:hAnsi="Calibri" w:eastAsia="ＭＳ ゴシック" w:cs="" w:asciiTheme="majorHAnsi" w:cstheme="majorBidi" w:eastAsiaTheme="majorEastAsia" w:hAnsiTheme="majorHAnsi"/>
      <w:i/>
      <w:iCs/>
      <w:color w:val="4F81BD" w:themeColor="accent1"/>
      <w:spacing w:val="15"/>
      <w:sz w:val="24"/>
      <w:szCs w:val="24"/>
    </w:rPr>
  </w:style>
  <w:style w:type="character" w:styleId="Style7" w:customStyle="1">
    <w:name w:val="Основной текст Знак"/>
    <w:basedOn w:val="DefaultParagraphFont"/>
    <w:link w:val="ab"/>
    <w:uiPriority w:val="99"/>
    <w:qFormat/>
    <w:rsid w:val="00aa1d8d"/>
    <w:rPr/>
  </w:style>
  <w:style w:type="character" w:styleId="21" w:customStyle="1">
    <w:name w:val="Основной текст 2 Знак"/>
    <w:basedOn w:val="DefaultParagraphFont"/>
    <w:link w:val="23"/>
    <w:uiPriority w:val="99"/>
    <w:qFormat/>
    <w:rsid w:val="00aa1d8d"/>
    <w:rPr/>
  </w:style>
  <w:style w:type="character" w:styleId="31" w:customStyle="1">
    <w:name w:val="Основной текст 3 Знак"/>
    <w:basedOn w:val="DefaultParagraphFont"/>
    <w:link w:val="33"/>
    <w:uiPriority w:val="99"/>
    <w:qFormat/>
    <w:rsid w:val="00aa1d8d"/>
    <w:rPr>
      <w:sz w:val="16"/>
      <w:szCs w:val="16"/>
    </w:rPr>
  </w:style>
  <w:style w:type="character" w:styleId="Style8" w:customStyle="1">
    <w:name w:val="Текст макроса Знак"/>
    <w:basedOn w:val="DefaultParagraphFont"/>
    <w:link w:val="af"/>
    <w:uiPriority w:val="99"/>
    <w:qFormat/>
    <w:rsid w:val="0029639d"/>
    <w:rPr>
      <w:rFonts w:ascii="Courier" w:hAnsi="Courier"/>
      <w:sz w:val="20"/>
      <w:szCs w:val="20"/>
    </w:rPr>
  </w:style>
  <w:style w:type="character" w:styleId="22" w:customStyle="1">
    <w:name w:val="Цитата 2 Знак"/>
    <w:basedOn w:val="DefaultParagraphFont"/>
    <w:link w:val="27"/>
    <w:uiPriority w:val="29"/>
    <w:qFormat/>
    <w:rsid w:val="00fc693f"/>
    <w:rPr>
      <w:i/>
      <w:iCs/>
      <w:color w:val="000000" w:themeColor="text1"/>
    </w:rPr>
  </w:style>
  <w:style w:type="character" w:styleId="4" w:customStyle="1">
    <w:name w:val="Заголовок 4 Знак"/>
    <w:basedOn w:val="DefaultParagraphFont"/>
    <w:link w:val="4"/>
    <w:uiPriority w:val="9"/>
    <w:semiHidden/>
    <w:qFormat/>
    <w:rsid w:val="00fc693f"/>
    <w:rPr>
      <w:rFonts w:ascii="Calibri" w:hAnsi="Calibri" w:eastAsia="ＭＳ ゴシック" w:cs="" w:asciiTheme="majorHAnsi" w:cstheme="majorBidi" w:eastAsiaTheme="majorEastAsia" w:hAnsiTheme="majorHAnsi"/>
      <w:b/>
      <w:bCs/>
      <w:i/>
      <w:iCs/>
      <w:color w:val="4F81BD" w:themeColor="accent1"/>
    </w:rPr>
  </w:style>
  <w:style w:type="character" w:styleId="5" w:customStyle="1">
    <w:name w:val="Заголовок 5 Знак"/>
    <w:basedOn w:val="DefaultParagraphFont"/>
    <w:link w:val="5"/>
    <w:uiPriority w:val="9"/>
    <w:semiHidden/>
    <w:qFormat/>
    <w:rsid w:val="00fc693f"/>
    <w:rPr>
      <w:rFonts w:ascii="Calibri" w:hAnsi="Calibri" w:eastAsia="ＭＳ ゴシック" w:cs="" w:asciiTheme="majorHAnsi" w:cstheme="majorBidi" w:eastAsiaTheme="majorEastAsia" w:hAnsiTheme="majorHAnsi"/>
      <w:color w:val="243F60" w:themeColor="accent1" w:themeShade="7f"/>
    </w:rPr>
  </w:style>
  <w:style w:type="character" w:styleId="6" w:customStyle="1">
    <w:name w:val="Заголовок 6 Знак"/>
    <w:basedOn w:val="DefaultParagraphFont"/>
    <w:link w:val="6"/>
    <w:uiPriority w:val="9"/>
    <w:semiHidden/>
    <w:qFormat/>
    <w:rsid w:val="00fc693f"/>
    <w:rPr>
      <w:rFonts w:ascii="Calibri" w:hAnsi="Calibri" w:eastAsia="ＭＳ ゴシック" w:cs="" w:asciiTheme="majorHAnsi" w:cstheme="majorBidi" w:eastAsiaTheme="majorEastAsia" w:hAnsiTheme="majorHAnsi"/>
      <w:i/>
      <w:iCs/>
      <w:color w:val="243F60" w:themeColor="accent1" w:themeShade="7f"/>
    </w:rPr>
  </w:style>
  <w:style w:type="character" w:styleId="7" w:customStyle="1">
    <w:name w:val="Заголовок 7 Знак"/>
    <w:basedOn w:val="DefaultParagraphFont"/>
    <w:link w:val="7"/>
    <w:uiPriority w:val="9"/>
    <w:semiHidden/>
    <w:qFormat/>
    <w:rsid w:val="00fc693f"/>
    <w:rPr>
      <w:rFonts w:ascii="Calibri" w:hAnsi="Calibri" w:eastAsia="ＭＳ ゴシック" w:cs="" w:asciiTheme="majorHAnsi" w:cstheme="majorBidi" w:eastAsiaTheme="majorEastAsia" w:hAnsiTheme="majorHAnsi"/>
      <w:i/>
      <w:iCs/>
      <w:color w:val="404040" w:themeColor="text1" w:themeTint="bf"/>
    </w:rPr>
  </w:style>
  <w:style w:type="character" w:styleId="8" w:customStyle="1">
    <w:name w:val="Заголовок 8 Знак"/>
    <w:basedOn w:val="DefaultParagraphFont"/>
    <w:link w:val="8"/>
    <w:uiPriority w:val="9"/>
    <w:semiHidden/>
    <w:qFormat/>
    <w:rsid w:val="00fc693f"/>
    <w:rPr>
      <w:rFonts w:ascii="Calibri" w:hAnsi="Calibri" w:eastAsia="ＭＳ ゴシック" w:cs="" w:asciiTheme="majorHAnsi" w:cstheme="majorBidi" w:eastAsiaTheme="majorEastAsia" w:hAnsiTheme="majorHAnsi"/>
      <w:color w:val="4F81BD" w:themeColor="accent1"/>
      <w:sz w:val="20"/>
      <w:szCs w:val="20"/>
    </w:rPr>
  </w:style>
  <w:style w:type="character" w:styleId="9" w:customStyle="1">
    <w:name w:val="Заголовок 9 Знак"/>
    <w:basedOn w:val="DefaultParagraphFont"/>
    <w:link w:val="9"/>
    <w:uiPriority w:val="9"/>
    <w:semiHidden/>
    <w:qFormat/>
    <w:rsid w:val="00fc693f"/>
    <w:rPr>
      <w:rFonts w:ascii="Calibri" w:hAnsi="Calibri" w:eastAsia="ＭＳ ゴシック" w:cs="" w:asciiTheme="majorHAnsi" w:cstheme="majorBidi" w:eastAsiaTheme="majorEastAsia" w:hAnsiTheme="majorHAnsi"/>
      <w:i/>
      <w:iCs/>
      <w:color w:val="404040" w:themeColor="text1" w:themeTint="bf"/>
      <w:sz w:val="20"/>
      <w:szCs w:val="20"/>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character" w:styleId="Style9" w:customStyle="1">
    <w:name w:val="Выделенная цитата Знак"/>
    <w:basedOn w:val="DefaultParagraphFont"/>
    <w:link w:val="af4"/>
    <w:uiPriority w:val="30"/>
    <w:qFormat/>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character" w:styleId="11" w:customStyle="1">
    <w:name w:val="Гиперссылка1"/>
    <w:basedOn w:val="InternetLink"/>
    <w:uiPriority w:val="1"/>
    <w:qFormat/>
    <w:rsid w:val="00cb387b"/>
    <w:rPr>
      <w:color w:val="0000FF" w:themeColor="hyperlink"/>
      <w:u w:val="single"/>
    </w:rPr>
  </w:style>
  <w:style w:type="character" w:styleId="InternetLink">
    <w:name w:val="Hyperlink"/>
    <w:basedOn w:val="DefaultParagraphFont"/>
    <w:uiPriority w:val="99"/>
    <w:semiHidden/>
    <w:unhideWhenUsed/>
    <w:rsid w:val="00cb387b"/>
    <w:rPr>
      <w:color w:val="0000FF" w:themeColor="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ac"/>
    <w:uiPriority w:val="99"/>
    <w:unhideWhenUsed/>
    <w:rsid w:val="00aa1d8d"/>
    <w:pPr>
      <w:spacing w:before="0" w:after="120"/>
    </w:pPr>
    <w:rPr/>
  </w:style>
  <w:style w:type="paragraph" w:styleId="List">
    <w:name w:val="List"/>
    <w:basedOn w:val="Normal"/>
    <w:uiPriority w:val="99"/>
    <w:unhideWhenUsed/>
    <w:rsid w:val="00aa1d8d"/>
    <w:pPr>
      <w:spacing w:before="0" w:after="200"/>
      <w:ind w:left="360" w:hanging="360"/>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Spacing">
    <w:name w:val="No Spacing"/>
    <w:uiPriority w:val="1"/>
    <w:qFormat/>
    <w:rsid w:val="00fc693f"/>
    <w:pPr>
      <w:widowControl/>
      <w:suppressAutoHyphens w:val="true"/>
      <w:bidi w:val="0"/>
      <w:spacing w:lineRule="auto" w:line="240" w:before="0" w:after="0"/>
      <w:jc w:val="left"/>
    </w:pPr>
    <w:rPr>
      <w:rFonts w:ascii="Cambria" w:hAnsi="Cambria" w:eastAsia="ＭＳ 明朝" w:cs="" w:asciiTheme="minorHAnsi" w:cstheme="minorBidi" w:eastAsiaTheme="minorEastAsia" w:hAnsiTheme="minorHAnsi"/>
      <w:color w:val="auto"/>
      <w:kern w:val="0"/>
      <w:sz w:val="22"/>
      <w:szCs w:val="22"/>
      <w:lang w:val="en-US" w:eastAsia="en-US" w:bidi="ar-SA"/>
    </w:rPr>
  </w:style>
  <w:style w:type="paragraph" w:styleId="Title">
    <w:name w:val="Title"/>
    <w:basedOn w:val="Normal"/>
    <w:next w:val="Normal"/>
    <w:link w:val="a7"/>
    <w:uiPriority w:val="10"/>
    <w:qFormat/>
    <w:rsid w:val="00fc693f"/>
    <w:pPr>
      <w:pBdr>
        <w:bottom w:val="single" w:sz="8" w:space="4" w:color="4F81BD"/>
      </w:pBdr>
      <w:spacing w:lineRule="auto" w:line="240" w:before="0" w:after="300"/>
      <w:contextualSpacing/>
    </w:pPr>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paragraph" w:styleId="Subtitle">
    <w:name w:val="Subtitle"/>
    <w:basedOn w:val="Normal"/>
    <w:next w:val="Normal"/>
    <w:link w:val="a9"/>
    <w:uiPriority w:val="11"/>
    <w:qFormat/>
    <w:rsid w:val="00fc693f"/>
    <w:pPr/>
    <w:rPr>
      <w:rFonts w:ascii="Calibri" w:hAnsi="Calibri" w:eastAsia="ＭＳ ゴシック" w:cs="" w:asciiTheme="majorHAnsi" w:cstheme="majorBidi" w:eastAsiaTheme="majorEastAsia" w:hAnsiTheme="majorHAnsi"/>
      <w:i/>
      <w:iCs/>
      <w:color w:val="4F81BD" w:themeColor="accent1"/>
      <w:spacing w:val="15"/>
      <w:sz w:val="24"/>
      <w:szCs w:val="24"/>
    </w:rPr>
  </w:style>
  <w:style w:type="paragraph" w:styleId="ListParagraph">
    <w:name w:val="List Paragraph"/>
    <w:basedOn w:val="Normal"/>
    <w:uiPriority w:val="34"/>
    <w:qFormat/>
    <w:rsid w:val="00fc693f"/>
    <w:pPr>
      <w:spacing w:before="0" w:after="200"/>
      <w:ind w:left="720" w:hanging="0"/>
      <w:contextualSpacing/>
    </w:pPr>
    <w:rPr/>
  </w:style>
  <w:style w:type="paragraph" w:styleId="BodyText2">
    <w:name w:val="Body Text 2"/>
    <w:basedOn w:val="Normal"/>
    <w:link w:val="24"/>
    <w:uiPriority w:val="99"/>
    <w:unhideWhenUsed/>
    <w:qFormat/>
    <w:rsid w:val="00aa1d8d"/>
    <w:pPr>
      <w:spacing w:lineRule="auto" w:line="480" w:before="0" w:after="120"/>
    </w:pPr>
    <w:rPr/>
  </w:style>
  <w:style w:type="paragraph" w:styleId="BodyText3">
    <w:name w:val="Body Text 3"/>
    <w:basedOn w:val="Normal"/>
    <w:link w:val="34"/>
    <w:uiPriority w:val="99"/>
    <w:unhideWhenUsed/>
    <w:qFormat/>
    <w:rsid w:val="00aa1d8d"/>
    <w:pPr>
      <w:spacing w:before="0" w:after="120"/>
    </w:pPr>
    <w:rPr>
      <w:sz w:val="16"/>
      <w:szCs w:val="16"/>
    </w:rPr>
  </w:style>
  <w:style w:type="paragraph" w:styleId="ListBullet3">
    <w:name w:val="List Bullet 3"/>
    <w:basedOn w:val="Normal"/>
    <w:uiPriority w:val="99"/>
    <w:unhideWhenUsed/>
    <w:qFormat/>
    <w:rsid w:val="00326f90"/>
    <w:pPr>
      <w:spacing w:before="0" w:after="200"/>
      <w:contextualSpacing/>
    </w:pPr>
    <w:rPr/>
  </w:style>
  <w:style w:type="paragraph" w:styleId="ListBullet4">
    <w:name w:val="List Bullet 4"/>
    <w:basedOn w:val="Normal"/>
    <w:uiPriority w:val="99"/>
    <w:unhideWhenUsed/>
    <w:qFormat/>
    <w:rsid w:val="00326f90"/>
    <w:pPr>
      <w:spacing w:before="0" w:after="200"/>
      <w:ind w:left="1080" w:hanging="360"/>
      <w:contextualSpacing/>
    </w:pPr>
    <w:rPr/>
  </w:style>
  <w:style w:type="paragraph" w:styleId="ListBullet">
    <w:name w:val="List Bullet"/>
    <w:basedOn w:val="Normal"/>
    <w:uiPriority w:val="99"/>
    <w:unhideWhenUsed/>
    <w:qFormat/>
    <w:rsid w:val="00326f90"/>
    <w:pPr>
      <w:spacing w:before="0" w:after="200"/>
      <w:contextualSpacing/>
    </w:pPr>
    <w:rPr/>
  </w:style>
  <w:style w:type="paragraph" w:styleId="ListBullet2">
    <w:name w:val="List Bullet 2"/>
    <w:basedOn w:val="Normal"/>
    <w:uiPriority w:val="99"/>
    <w:unhideWhenUsed/>
    <w:qFormat/>
    <w:rsid w:val="00326f90"/>
    <w:pPr>
      <w:spacing w:before="0" w:after="200"/>
      <w:contextualSpacing/>
    </w:pPr>
    <w:rPr/>
  </w:style>
  <w:style w:type="paragraph" w:styleId="ListNumber">
    <w:name w:val="List Number"/>
    <w:basedOn w:val="Normal"/>
    <w:uiPriority w:val="99"/>
    <w:unhideWhenUsed/>
    <w:qFormat/>
    <w:rsid w:val="00326f90"/>
    <w:pPr>
      <w:spacing w:before="0" w:after="200"/>
      <w:contextualSpacing/>
    </w:pPr>
    <w:rPr/>
  </w:style>
  <w:style w:type="paragraph" w:styleId="ListNumber2">
    <w:name w:val="List Number 2"/>
    <w:basedOn w:val="Normal"/>
    <w:uiPriority w:val="99"/>
    <w:unhideWhenUsed/>
    <w:qFormat/>
    <w:rsid w:val="0029639d"/>
    <w:pPr>
      <w:spacing w:before="0" w:after="200"/>
      <w:contextualSpacing/>
    </w:pPr>
    <w:rPr/>
  </w:style>
  <w:style w:type="paragraph" w:styleId="ListNumber3">
    <w:name w:val="List Number 3"/>
    <w:basedOn w:val="Normal"/>
    <w:uiPriority w:val="99"/>
    <w:unhideWhenUsed/>
    <w:qFormat/>
    <w:rsid w:val="0029639d"/>
    <w:pPr>
      <w:spacing w:before="0" w:after="200"/>
      <w:contextualSpacing/>
    </w:pPr>
    <w:rPr/>
  </w:style>
  <w:style w:type="paragraph" w:styleId="ListContinue">
    <w:name w:val="List Continue"/>
    <w:basedOn w:val="Normal"/>
    <w:uiPriority w:val="99"/>
    <w:unhideWhenUsed/>
    <w:qFormat/>
    <w:rsid w:val="0029639d"/>
    <w:pPr>
      <w:spacing w:before="0" w:after="120"/>
      <w:ind w:left="360" w:hanging="0"/>
      <w:contextualSpacing/>
    </w:pPr>
    <w:rPr/>
  </w:style>
  <w:style w:type="paragraph" w:styleId="ListContinue2">
    <w:name w:val="List Continue 2"/>
    <w:basedOn w:val="Normal"/>
    <w:uiPriority w:val="99"/>
    <w:unhideWhenUsed/>
    <w:qFormat/>
    <w:rsid w:val="0029639d"/>
    <w:pPr>
      <w:spacing w:before="0" w:after="120"/>
      <w:ind w:left="720" w:hanging="0"/>
      <w:contextualSpacing/>
    </w:pPr>
    <w:rPr/>
  </w:style>
  <w:style w:type="paragraph" w:styleId="ListContinue3">
    <w:name w:val="List Continue 3"/>
    <w:basedOn w:val="Normal"/>
    <w:uiPriority w:val="99"/>
    <w:unhideWhenUsed/>
    <w:qFormat/>
    <w:rsid w:val="0029639d"/>
    <w:pPr>
      <w:spacing w:before="0" w:after="120"/>
      <w:ind w:left="1080" w:hanging="0"/>
      <w:contextualSpacing/>
    </w:pPr>
    <w:rPr/>
  </w:style>
  <w:style w:type="paragraph" w:styleId="Macro">
    <w:name w:val="macro"/>
    <w:link w:val="af0"/>
    <w:uiPriority w:val="99"/>
    <w:unhideWhenUsed/>
    <w:qFormat/>
    <w:rsid w:val="0029639d"/>
    <w:pPr>
      <w:widowControl/>
      <w:tabs>
        <w:tab w:val="clear" w:pos="720"/>
        <w:tab w:val="left" w:pos="576" w:leader="none"/>
        <w:tab w:val="left" w:pos="1152" w:leader="none"/>
        <w:tab w:val="left" w:pos="1728" w:leader="none"/>
        <w:tab w:val="left" w:pos="2304" w:leader="none"/>
        <w:tab w:val="left" w:pos="2880" w:leader="none"/>
        <w:tab w:val="left" w:pos="3456" w:leader="none"/>
        <w:tab w:val="left" w:pos="4032" w:leader="none"/>
      </w:tabs>
      <w:suppressAutoHyphens w:val="true"/>
      <w:bidi w:val="0"/>
      <w:spacing w:lineRule="auto" w:line="276" w:before="0" w:after="200"/>
      <w:jc w:val="left"/>
    </w:pPr>
    <w:rPr>
      <w:rFonts w:ascii="Courier" w:hAnsi="Courier" w:eastAsia="ＭＳ 明朝" w:cs="" w:cstheme="minorBidi" w:eastAsiaTheme="minorEastAsia"/>
      <w:color w:val="auto"/>
      <w:kern w:val="0"/>
      <w:sz w:val="20"/>
      <w:szCs w:val="20"/>
      <w:lang w:val="en-US" w:eastAsia="en-US" w:bidi="ar-SA"/>
    </w:rPr>
  </w:style>
  <w:style w:type="paragraph" w:styleId="Quote">
    <w:name w:val="Quote"/>
    <w:basedOn w:val="Normal"/>
    <w:next w:val="Normal"/>
    <w:link w:val="28"/>
    <w:uiPriority w:val="29"/>
    <w:qFormat/>
    <w:rsid w:val="00fc693f"/>
    <w:pPr/>
    <w:rPr>
      <w:i/>
      <w:iCs/>
      <w:color w:val="000000" w:themeColor="text1"/>
    </w:rPr>
  </w:style>
  <w:style w:type="paragraph" w:styleId="Caption1">
    <w:name w:val="caption"/>
    <w:basedOn w:val="Normal"/>
    <w:next w:val="Normal"/>
    <w:uiPriority w:val="35"/>
    <w:semiHidden/>
    <w:unhideWhenUsed/>
    <w:qFormat/>
    <w:rsid w:val="00fc693f"/>
    <w:pPr>
      <w:spacing w:lineRule="auto" w:line="240"/>
    </w:pPr>
    <w:rPr>
      <w:b/>
      <w:bCs/>
      <w:color w:val="4F81BD" w:themeColor="accent1"/>
      <w:sz w:val="18"/>
      <w:szCs w:val="18"/>
    </w:rPr>
  </w:style>
  <w:style w:type="paragraph" w:styleId="IntenseQuote">
    <w:name w:val="Intense Quote"/>
    <w:basedOn w:val="Normal"/>
    <w:next w:val="Normal"/>
    <w:link w:val="af5"/>
    <w:uiPriority w:val="30"/>
    <w:qFormat/>
    <w:rsid w:val="00fc693f"/>
    <w:pPr>
      <w:pBdr>
        <w:bottom w:val="single" w:sz="4" w:space="4" w:color="4F81BD"/>
      </w:pBdr>
      <w:spacing w:before="200" w:after="280"/>
      <w:ind w:left="936" w:right="936" w:hanging="0"/>
    </w:pPr>
    <w:rPr>
      <w:b/>
      <w:bCs/>
      <w:i/>
      <w:iCs/>
      <w:color w:val="4F81BD" w:themeColor="accent1"/>
    </w:rPr>
  </w:style>
  <w:style w:type="paragraph" w:styleId="TOCHeading">
    <w:name w:val="TOC Heading"/>
    <w:basedOn w:val="Heading1"/>
    <w:next w:val="Normal"/>
    <w:uiPriority w:val="39"/>
    <w:semiHidden/>
    <w:unhideWhenUsed/>
    <w:qFormat/>
    <w:rsid w:val="00fc693f"/>
    <w:pPr/>
    <w:rPr/>
  </w:style>
  <w:style w:type="paragraph" w:styleId="HorizontalLine" w:customStyle="1">
    <w:name w:val="Horizontal Line"/>
    <w:basedOn w:val="Normal"/>
    <w:next w:val="Normal"/>
    <w:qFormat/>
    <w:rsid w:val="00480177"/>
    <w:pPr>
      <w:pBdr>
        <w:bottom w:val="single" w:sz="4" w:space="1" w:color="000000"/>
      </w:pBdr>
    </w:pPr>
    <w:rPr>
      <w:sz w:val="2"/>
    </w:rPr>
  </w:style>
  <w:style w:type="numbering" w:styleId="NoList" w:default="1">
    <w:name w:val="No List"/>
    <w:uiPriority w:val="99"/>
    <w:semiHidden/>
    <w:unhideWhenUsed/>
    <w:qFormat/>
  </w:style>
  <w:style w:type="table" w:default="1" w:styleId="a3">
    <w:name w:val="Normal Table"/>
    <w:uiPriority w:val="99"/>
    <w:semiHidden/>
    <w:unhideWhenUsed/>
    <w:tblPr>
      <w:tblInd w:w="0" w:type="dxa"/>
      <w:tblCellMar>
        <w:top w:w="0" w:type="dxa"/>
        <w:left w:w="108" w:type="dxa"/>
        <w:bottom w:w="0" w:type="dxa"/>
        <w:right w:w="108" w:type="dxa"/>
      </w:tblCellMar>
    </w:tblPr>
  </w:style>
  <w:style w:type="table" w:styleId="afc">
    <w:name w:val="Table Grid"/>
    <w:basedOn w:val="a3"/>
    <w:uiPriority w:val="59"/>
    <w:rsid w:val="00fc693f"/>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afd">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e">
    <w:name w:val="Light List"/>
    <w:basedOn w:val="a3"/>
    <w:uiPriority w:val="61"/>
    <w:rsid w:val="00fc693f"/>
    <w:pPr>
      <w:spacing w:after="0" w:line="240" w:lineRule="auto"/>
    </w:p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Pr/>
    </w:tblStylePr>
    <w:tblStylePr w:type="lastCol">
      <w:rPr>
        <w:b/>
        <w:bCs/>
      </w:rPr>
      <w:tbl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Pr/>
    </w:tblStylePr>
    <w:tblStylePr w:type="lastCol">
      <w:rPr>
        <w:b/>
        <w:bCs/>
      </w:rPr>
      <w:tbl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Pr/>
    </w:tblStylePr>
    <w:tblStylePr w:type="lastCol">
      <w:rPr>
        <w:b/>
        <w:bCs/>
      </w:rPr>
      <w:tbl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Pr/>
    </w:tblStylePr>
    <w:tblStylePr w:type="lastCol">
      <w:rPr>
        <w:b/>
        <w:bCs/>
      </w:rPr>
      <w:tbl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aff">
    <w:name w:val="Light Grid"/>
    <w:basedOn w:val="a3"/>
    <w:uiPriority w:val="62"/>
    <w:rsid w:val="00cb0664"/>
    <w:pPr>
      <w:spacing w:after="0" w:line="240" w:lineRule="auto"/>
    </w:p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BA0CD" w:themeColor="accent1" w:sz="8" w:space="0"/>
          <w:left w:val="single" w:color="7BA0CD" w:themeColor="accent1" w:sz="8" w:space="0"/>
          <w:bottom w:val="single" w:color="7BA0CD" w:themeColor="accent1" w:sz="8" w:space="0"/>
          <w:right w:val="single" w:color="7BA0CD" w:themeColor="accent1"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sz="6" w:space="0"/>
          <w:left w:val="single" w:color="7BA0CD" w:themeColor="accent1" w:sz="8" w:space="0"/>
          <w:bottom w:val="single" w:color="7BA0CD" w:themeColor="accent1" w:sz="8" w:space="0"/>
          <w:right w:val="single" w:color="7BA0CD"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CF7B79" w:themeColor="accent2" w:sz="8" w:space="0"/>
          <w:left w:val="single" w:color="CF7B79" w:themeColor="accent2" w:sz="8" w:space="0"/>
          <w:bottom w:val="single" w:color="CF7B79" w:themeColor="accent2" w:sz="8" w:space="0"/>
          <w:right w:val="single" w:color="CF7B79" w:themeColor="accent2"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sz="6" w:space="0"/>
          <w:left w:val="single" w:color="CF7B79" w:themeColor="accent2" w:sz="8" w:space="0"/>
          <w:bottom w:val="single" w:color="CF7B79" w:themeColor="accent2" w:sz="8" w:space="0"/>
          <w:right w:val="single" w:color="CF7B79"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B3CC82" w:themeColor="accent3" w:sz="8" w:space="0"/>
          <w:left w:val="single" w:color="B3CC82" w:themeColor="accent3" w:sz="8" w:space="0"/>
          <w:bottom w:val="single" w:color="B3CC82" w:themeColor="accent3" w:sz="8" w:space="0"/>
          <w:right w:val="single" w:color="B3CC82" w:themeColor="accent3"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sz="6" w:space="0"/>
          <w:left w:val="single" w:color="B3CC82" w:themeColor="accent3" w:sz="8" w:space="0"/>
          <w:bottom w:val="single" w:color="B3CC82" w:themeColor="accent3" w:sz="8" w:space="0"/>
          <w:right w:val="single" w:color="B3CC82"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9F8AB9" w:themeColor="accent4" w:sz="8" w:space="0"/>
          <w:left w:val="single" w:color="9F8AB9" w:themeColor="accent4" w:sz="8" w:space="0"/>
          <w:bottom w:val="single" w:color="9F8AB9" w:themeColor="accent4" w:sz="8" w:space="0"/>
          <w:right w:val="single" w:color="9F8AB9" w:themeColor="accent4"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sz="6" w:space="0"/>
          <w:left w:val="single" w:color="9F8AB9" w:themeColor="accent4" w:sz="8" w:space="0"/>
          <w:bottom w:val="single" w:color="9F8AB9" w:themeColor="accent4" w:sz="8" w:space="0"/>
          <w:right w:val="single" w:color="9F8AB9"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8C0D4" w:themeColor="accent5" w:sz="8" w:space="0"/>
          <w:left w:val="single" w:color="78C0D4" w:themeColor="accent5" w:sz="8" w:space="0"/>
          <w:bottom w:val="single" w:color="78C0D4" w:themeColor="accent5" w:sz="8" w:space="0"/>
          <w:right w:val="single" w:color="78C0D4" w:themeColor="accent5"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sz="6" w:space="0"/>
          <w:left w:val="single" w:color="78C0D4" w:themeColor="accent5" w:sz="8" w:space="0"/>
          <w:bottom w:val="single" w:color="78C0D4" w:themeColor="accent5" w:sz="8" w:space="0"/>
          <w:right w:val="single" w:color="78C0D4"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9B074" w:themeColor="accent6" w:sz="8" w:space="0"/>
          <w:left w:val="single" w:color="F9B074" w:themeColor="accent6" w:sz="8" w:space="0"/>
          <w:bottom w:val="single" w:color="F9B074" w:themeColor="accent6" w:sz="8" w:space="0"/>
          <w:right w:val="single" w:color="F9B074" w:themeColor="accent6"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sz="6" w:space="0"/>
          <w:left w:val="single" w:color="F9B074" w:themeColor="accent6" w:sz="8" w:space="0"/>
          <w:bottom w:val="single" w:color="F9B074" w:themeColor="accent6" w:sz="8" w:space="0"/>
          <w:right w:val="single" w:color="F9B074"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CellMar>
        <w:top w:w="0" w:type="dxa"/>
        <w:left w:w="108" w:type="dxa"/>
        <w:bottom w:w="0" w:type="dxa"/>
        <w:right w:w="108" w:type="dxa"/>
      </w:tblCellMar>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Pr/>
    </w:tblStylePr>
    <w:tblStylePr w:type="lastRow">
      <w:rPr>
        <w:b/>
        <w:bCs/>
      </w:rPr>
      <w:tblPr/>
      <w:tcPr>
        <w:tcBorders>
          <w:top w:val="single" w:color="7BA0CD" w:themeColor="accent1" w:sz="18" w:space="0"/>
        </w:tcBorders>
      </w:tcPr>
    </w:tblStylePr>
    <w:tblStylePr w:type="firstCol">
      <w:rPr>
        <w:b/>
        <w:bCs/>
      </w:rPr>
      <w:tblPr/>
    </w:tblStylePr>
    <w:tblStylePr w:type="lastCol">
      <w:rPr>
        <w:b/>
        <w:bCs/>
      </w:rPr>
      <w:tbl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2" w:themeFill="accent2" w:themeFillTint="3f"/>
    </w:tcPr>
    <w:tblStylePr w:type="firstRow">
      <w:rPr>
        <w:b/>
        <w:bCs/>
      </w:rPr>
      <w:tblPr/>
    </w:tblStylePr>
    <w:tblStylePr w:type="lastRow">
      <w:rPr>
        <w:b/>
        <w:bCs/>
      </w:rPr>
      <w:tblPr/>
      <w:tcPr>
        <w:tcBorders>
          <w:top w:val="single" w:color="CF7B79" w:themeColor="accent2" w:sz="18" w:space="0"/>
        </w:tcBorders>
      </w:tcPr>
    </w:tblStylePr>
    <w:tblStylePr w:type="firstCol">
      <w:rPr>
        <w:b/>
        <w:bCs/>
      </w:rPr>
      <w:tblPr/>
    </w:tblStylePr>
    <w:tblStylePr w:type="lastCol">
      <w:rPr>
        <w:b/>
        <w:bCs/>
      </w:rPr>
      <w:tbl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Pr/>
    </w:tblStylePr>
    <w:tblStylePr w:type="lastRow">
      <w:rPr>
        <w:b/>
        <w:bCs/>
      </w:rPr>
      <w:tblPr/>
      <w:tcPr>
        <w:tcBorders>
          <w:top w:val="single" w:color="B3CC82" w:themeColor="accent3" w:sz="18" w:space="0"/>
        </w:tcBorders>
      </w:tcPr>
    </w:tblStylePr>
    <w:tblStylePr w:type="firstCol">
      <w:rPr>
        <w:b/>
        <w:bCs/>
      </w:rPr>
      <w:tblPr/>
    </w:tblStylePr>
    <w:tblStylePr w:type="lastCol">
      <w:rPr>
        <w:b/>
        <w:bCs/>
      </w:rPr>
      <w:tbl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Pr/>
    </w:tblStylePr>
    <w:tblStylePr w:type="lastRow">
      <w:rPr>
        <w:b/>
        <w:bCs/>
      </w:rPr>
      <w:tblPr/>
      <w:tcPr>
        <w:tcBorders>
          <w:top w:val="single" w:color="9F8AB9" w:themeColor="accent4" w:sz="18" w:space="0"/>
        </w:tcBorders>
      </w:tcPr>
    </w:tblStylePr>
    <w:tblStylePr w:type="firstCol">
      <w:rPr>
        <w:b/>
        <w:bCs/>
      </w:rPr>
      <w:tblPr/>
    </w:tblStylePr>
    <w:tblStylePr w:type="lastCol">
      <w:rPr>
        <w:b/>
        <w:bCs/>
      </w:rPr>
      <w:tbl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1" w:themeFill="accent5" w:themeFillTint="3f"/>
    </w:tcPr>
    <w:tblStylePr w:type="firstRow">
      <w:rPr>
        <w:b/>
        <w:bCs/>
      </w:rPr>
      <w:tblPr/>
    </w:tblStylePr>
    <w:tblStylePr w:type="lastRow">
      <w:rPr>
        <w:b/>
        <w:bCs/>
      </w:rPr>
      <w:tblPr/>
      <w:tcPr>
        <w:tcBorders>
          <w:top w:val="single" w:color="78C0D4" w:themeColor="accent5" w:sz="18" w:space="0"/>
        </w:tcBorders>
      </w:tcPr>
    </w:tblStylePr>
    <w:tblStylePr w:type="firstCol">
      <w:rPr>
        <w:b/>
        <w:bCs/>
      </w:rPr>
      <w:tblPr/>
    </w:tblStylePr>
    <w:tblStylePr w:type="lastCol">
      <w:rPr>
        <w:b/>
        <w:bCs/>
      </w:rPr>
      <w:tbl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4D0" w:themeFill="accent6" w:themeFillTint="3f"/>
    </w:tcPr>
    <w:tblStylePr w:type="firstRow">
      <w:rPr>
        <w:b/>
        <w:bCs/>
      </w:rPr>
      <w:tblPr/>
    </w:tblStylePr>
    <w:tblStylePr w:type="lastRow">
      <w:rPr>
        <w:b/>
        <w:bCs/>
      </w:rPr>
      <w:tblPr/>
      <w:tcPr>
        <w:tcBorders>
          <w:top w:val="single" w:color="F9B074" w:themeColor="accent6" w:sz="18" w:space="0"/>
        </w:tcBorders>
      </w:tcPr>
    </w:tblStylePr>
    <w:tblStylePr w:type="firstCol">
      <w:rPr>
        <w:b/>
        <w:bCs/>
      </w:rPr>
      <w:tblPr/>
    </w:tblStylePr>
    <w:tblStylePr w:type="lastCol">
      <w:rPr>
        <w:b/>
        <w:bCs/>
      </w:rPr>
      <w:tbl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2"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1"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4D0"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aff0">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1">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Pr/>
    </w:tblStylePr>
    <w:tblStylePr w:type="nwCell">
      <w:rPr>
        <w:color w:val="000000" w:themeColor="text1"/>
      </w:rPr>
      <w:tbl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Pr/>
    </w:tblStylePr>
    <w:tblStylePr w:type="nwCell">
      <w:rPr>
        <w:color w:val="000000" w:themeColor="text1"/>
      </w:rPr>
      <w:tbl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Pr/>
    </w:tblStylePr>
    <w:tblStylePr w:type="nwCell">
      <w:rPr>
        <w:color w:val="000000" w:themeColor="text1"/>
      </w:rPr>
      <w:tbl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Pr/>
    </w:tblStylePr>
    <w:tblStylePr w:type="nwCell">
      <w:rPr>
        <w:color w:val="000000" w:themeColor="text1"/>
      </w:rPr>
      <w:tbl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Pr/>
    </w:tblStylePr>
    <w:tblStylePr w:type="nwCell">
      <w:rPr>
        <w:color w:val="000000" w:themeColor="text1"/>
      </w:rPr>
      <w:tblPr/>
    </w:tblStylePr>
  </w:style>
  <w:style w:type="table" w:styleId="aff2">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3">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706C-F2BE-4661-9C40-6FEF5F76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LibreOffice/6.4.7.2$Linux_X86_64 LibreOffice_project/40$Build-2</Application>
  <Pages>3</Pages>
  <Words>768</Words>
  <Characters>4086</Characters>
  <CharactersWithSpaces>4816</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dc:language>en-US</dc:language>
  <cp:lastModifiedBy/>
  <dcterms:modified xsi:type="dcterms:W3CDTF">2025-04-07T10:51:37Z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